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alle Stockwerke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>FZ 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83861783" name="fa00a3e0-9e9f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2556999" name="fa00a3e0-9e9f-11f0-bbaa-37835b546fe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1128689" name="029c9ea0-9ea0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7651367" name="029c9ea0-9ea0-11f0-bbaa-37835b546fe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Heizkörper</w:t>
            </w:r>
          </w:p>
          <w:p>
            <w:pPr>
              <w:spacing w:before="0" w:after="0"/>
            </w:pPr>
            <w:r>
              <w:t>Farbanstrich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56708753" name="b44b6000-9ea0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7540566" name="b44b6000-9ea0-11f0-bbaa-37835b546fe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66209657" name="ba10bb20-9ea0-11f0-bbaa-37835b546f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0336666" name="ba10bb20-9ea0-11f0-bbaa-37835b546fe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schwermettall: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518</w:t>
          </w:r>
        </w:p>
        <w:p>
          <w:pPr>
            <w:spacing w:before="0" w:after="0"/>
          </w:pPr>
          <w:r>
            <w:t>DN 518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